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874" w:rsidRDefault="00993076">
      <w:pPr>
        <w:pStyle w:val="Ttulo"/>
      </w:pPr>
      <w:bookmarkStart w:id="0" w:name="_GoBack"/>
      <w:bookmarkEnd w:id="0"/>
      <w:r>
        <w:t>Escopo do Projeto – Sistema Financeiro Medical Laudos</w:t>
      </w:r>
    </w:p>
    <w:p w:rsidR="005B0874" w:rsidRDefault="00993076">
      <w:r>
        <w:t xml:space="preserve">O sistema será desenvolvido em Python, com interface gráfica intuitiva e centralizada em um dashboard dividido em 12 módulos funcionais. O sistema terá como base o conceito de competência mensal, </w:t>
      </w:r>
      <w:r>
        <w:t>permitindo importar planilhas mensais, realizar cálculos automáticos e manter um histórico completo de valores faturados, pagos e recebidos.</w:t>
      </w:r>
      <w:r>
        <w:br/>
      </w:r>
      <w:r>
        <w:br/>
        <w:t>Cada planilha importada corresponderá a um mês de referência (ex: 06/2025), e todos os dados, cálculos e registros</w:t>
      </w:r>
      <w:r>
        <w:t xml:space="preserve"> ficarão consolidados nesse período, permitindo consultas retroativas, comparações mensais e geração de relatórios financeiros.</w:t>
      </w:r>
    </w:p>
    <w:p w:rsidR="005B0874" w:rsidRDefault="00993076">
      <w:pPr>
        <w:pStyle w:val="Ttulo2"/>
      </w:pPr>
      <w:r>
        <w:t>Módulo 1 – Tabela de Registros</w:t>
      </w:r>
    </w:p>
    <w:p w:rsidR="005B0874" w:rsidRDefault="00993076">
      <w:pPr>
        <w:pStyle w:val="Commarcadores"/>
      </w:pPr>
      <w:r>
        <w:t>Importação de planilha Excel mensal com definição automática ou manual da competência (ex: Junho/</w:t>
      </w:r>
      <w:r>
        <w:t>2025).</w:t>
      </w:r>
    </w:p>
    <w:p w:rsidR="005B0874" w:rsidRDefault="00993076">
      <w:pPr>
        <w:pStyle w:val="Commarcadores"/>
      </w:pPr>
      <w:r>
        <w:t>Exibição das colunas: Cod Registro, Data Exame, Nome, Empresa, Convênio, Procedimento, Tipo Exame, Médico, Valor Convênio, Valor Médico.</w:t>
      </w:r>
    </w:p>
    <w:p w:rsidR="005B0874" w:rsidRDefault="00993076">
      <w:pPr>
        <w:pStyle w:val="Commarcadores"/>
      </w:pPr>
      <w:r>
        <w:t>Detecção e destaque de registros duplicados, com Valor Convênio zerado.</w:t>
      </w:r>
    </w:p>
    <w:p w:rsidR="005B0874" w:rsidRDefault="00993076">
      <w:pPr>
        <w:pStyle w:val="Commarcadores"/>
      </w:pPr>
      <w:r>
        <w:t>Filtros refinados por coluna e colunas o</w:t>
      </w:r>
      <w:r>
        <w:t>rdenáveis.</w:t>
      </w:r>
    </w:p>
    <w:p w:rsidR="005B0874" w:rsidRDefault="00993076">
      <w:pPr>
        <w:pStyle w:val="Commarcadores"/>
      </w:pPr>
      <w:r>
        <w:t>Rodapé com total de registros e somatório dos valores exibidos.</w:t>
      </w:r>
    </w:p>
    <w:p w:rsidR="005B0874" w:rsidRDefault="00993076">
      <w:pPr>
        <w:pStyle w:val="Commarcadores"/>
      </w:pPr>
      <w:r>
        <w:t>Seletor de mês para alternar a visualização por competência.</w:t>
      </w:r>
    </w:p>
    <w:p w:rsidR="005B0874" w:rsidRDefault="00993076">
      <w:pPr>
        <w:pStyle w:val="Commarcadores"/>
      </w:pPr>
      <w:r>
        <w:t>Responsivo e com exclusão manual de registros.</w:t>
      </w:r>
    </w:p>
    <w:p w:rsidR="005B0874" w:rsidRDefault="00993076">
      <w:pPr>
        <w:pStyle w:val="Ttulo2"/>
      </w:pPr>
      <w:r>
        <w:t>Módulo 2 – Cadastro de Médicos</w:t>
      </w:r>
    </w:p>
    <w:p w:rsidR="005B0874" w:rsidRDefault="00993076">
      <w:pPr>
        <w:pStyle w:val="Commarcadores"/>
      </w:pPr>
      <w:r>
        <w:t>Cadastro com Nome, CRM, RQE, Especialidade</w:t>
      </w:r>
      <w:r>
        <w:t>.</w:t>
      </w:r>
    </w:p>
    <w:p w:rsidR="005B0874" w:rsidRDefault="00993076">
      <w:pPr>
        <w:pStyle w:val="Commarcadores"/>
      </w:pPr>
      <w:r>
        <w:t>Vinculação de Convênio + Procedimento + Valor Médico.</w:t>
      </w:r>
    </w:p>
    <w:p w:rsidR="005B0874" w:rsidRDefault="00993076">
      <w:pPr>
        <w:pStyle w:val="Commarcadores"/>
      </w:pPr>
      <w:r>
        <w:t>Valor Médico utilizado para cálculo automático na Tabela de Registros.</w:t>
      </w:r>
    </w:p>
    <w:p w:rsidR="005B0874" w:rsidRDefault="00993076">
      <w:pPr>
        <w:pStyle w:val="Ttulo2"/>
      </w:pPr>
      <w:r>
        <w:t>Módulo 3 – Cadastro de Convênios</w:t>
      </w:r>
    </w:p>
    <w:p w:rsidR="005B0874" w:rsidRDefault="00993076">
      <w:pPr>
        <w:pStyle w:val="Commarcadores"/>
      </w:pPr>
      <w:r>
        <w:t>Cadastro com Razão Social, CNPJ, endereço completo, contatos e observações.</w:t>
      </w:r>
    </w:p>
    <w:p w:rsidR="005B0874" w:rsidRDefault="00993076">
      <w:pPr>
        <w:pStyle w:val="Commarcadores"/>
      </w:pPr>
      <w:r>
        <w:t>Preenchimento automá</w:t>
      </w:r>
      <w:r>
        <w:t>tico do endereço via CEP (se possível).</w:t>
      </w:r>
    </w:p>
    <w:p w:rsidR="005B0874" w:rsidRDefault="00993076">
      <w:pPr>
        <w:pStyle w:val="Commarcadores"/>
      </w:pPr>
      <w:r>
        <w:t>Exportação de registros do convênio do mês selecionado.</w:t>
      </w:r>
    </w:p>
    <w:p w:rsidR="005B0874" w:rsidRDefault="00993076">
      <w:pPr>
        <w:pStyle w:val="Ttulo2"/>
      </w:pPr>
      <w:r>
        <w:t>Módulo 4 – Faturamento de Médicos</w:t>
      </w:r>
    </w:p>
    <w:p w:rsidR="005B0874" w:rsidRDefault="00993076">
      <w:pPr>
        <w:pStyle w:val="Commarcadores"/>
      </w:pPr>
      <w:r>
        <w:t>Exibição de médicos com registros no mês.</w:t>
      </w:r>
    </w:p>
    <w:p w:rsidR="005B0874" w:rsidRDefault="00993076">
      <w:pPr>
        <w:pStyle w:val="Commarcadores"/>
      </w:pPr>
      <w:r>
        <w:t>Modal com Nome, CRM, RQE, quantidade de exames, valor a pagar.</w:t>
      </w:r>
    </w:p>
    <w:p w:rsidR="005B0874" w:rsidRDefault="00993076">
      <w:pPr>
        <w:pStyle w:val="Commarcadores"/>
      </w:pPr>
      <w:r>
        <w:t>Exportação de registr</w:t>
      </w:r>
      <w:r>
        <w:t>os do médico no mês selecionado.</w:t>
      </w:r>
    </w:p>
    <w:p w:rsidR="005B0874" w:rsidRDefault="00993076">
      <w:pPr>
        <w:pStyle w:val="Ttulo2"/>
      </w:pPr>
      <w:r>
        <w:t>Módulo 5 – Faturamento de Convênios</w:t>
      </w:r>
    </w:p>
    <w:p w:rsidR="005B0874" w:rsidRDefault="00993076">
      <w:pPr>
        <w:pStyle w:val="Commarcadores"/>
      </w:pPr>
      <w:r>
        <w:t>Exibição dos convênios com registros no mês.</w:t>
      </w:r>
    </w:p>
    <w:p w:rsidR="005B0874" w:rsidRDefault="00993076">
      <w:pPr>
        <w:pStyle w:val="Commarcadores"/>
      </w:pPr>
      <w:r>
        <w:lastRenderedPageBreak/>
        <w:t>Modal com dados completos do convênio, total de exames e valor a receber.</w:t>
      </w:r>
    </w:p>
    <w:p w:rsidR="005B0874" w:rsidRDefault="00993076">
      <w:pPr>
        <w:pStyle w:val="Commarcadores"/>
      </w:pPr>
      <w:r>
        <w:t>Botão 'Emitir Nota Fiscal' com futura integração com BHISS (SEFAZ-MG</w:t>
      </w:r>
      <w:r>
        <w:t>).</w:t>
      </w:r>
    </w:p>
    <w:p w:rsidR="005B0874" w:rsidRDefault="00993076">
      <w:pPr>
        <w:pStyle w:val="Ttulo2"/>
      </w:pPr>
      <w:r>
        <w:t>Módulo 6 – Vendedores</w:t>
      </w:r>
    </w:p>
    <w:p w:rsidR="005B0874" w:rsidRDefault="00993076">
      <w:pPr>
        <w:pStyle w:val="Commarcadores"/>
      </w:pPr>
      <w:r>
        <w:t>Cadastro com Nome, CPF, Percentual de Comissão.</w:t>
      </w:r>
    </w:p>
    <w:p w:rsidR="005B0874" w:rsidRDefault="00993076">
      <w:pPr>
        <w:pStyle w:val="Commarcadores"/>
      </w:pPr>
      <w:r>
        <w:t>Vinculação de convênios ao vendedor com comissão específica por convênio.</w:t>
      </w:r>
    </w:p>
    <w:p w:rsidR="005B0874" w:rsidRDefault="00993076">
      <w:pPr>
        <w:pStyle w:val="Commarcadores"/>
      </w:pPr>
      <w:r>
        <w:t>Modal com dados, registros vinculados e valor total a receber.</w:t>
      </w:r>
    </w:p>
    <w:p w:rsidR="005B0874" w:rsidRDefault="00993076">
      <w:pPr>
        <w:pStyle w:val="Commarcadores"/>
      </w:pPr>
      <w:r>
        <w:t xml:space="preserve">Exportação de registros dos convênios </w:t>
      </w:r>
      <w:r>
        <w:t>vinculados.</w:t>
      </w:r>
    </w:p>
    <w:p w:rsidR="005B0874" w:rsidRDefault="00993076">
      <w:pPr>
        <w:pStyle w:val="Ttulo2"/>
      </w:pPr>
      <w:r>
        <w:t>Módulo 7 – Prestadores de Serviço</w:t>
      </w:r>
    </w:p>
    <w:p w:rsidR="005B0874" w:rsidRDefault="00993076">
      <w:pPr>
        <w:pStyle w:val="Commarcadores"/>
      </w:pPr>
      <w:r>
        <w:t>Cadastro com Nome, CPF/CNPJ, Tipo de Serviço e Valor Mensal.</w:t>
      </w:r>
    </w:p>
    <w:p w:rsidR="005B0874" w:rsidRDefault="00993076">
      <w:pPr>
        <w:pStyle w:val="Commarcadores"/>
      </w:pPr>
      <w:r>
        <w:t>Edição e exclusão permitidas.</w:t>
      </w:r>
    </w:p>
    <w:p w:rsidR="005B0874" w:rsidRDefault="00993076">
      <w:pPr>
        <w:pStyle w:val="Commarcadores"/>
      </w:pPr>
      <w:r>
        <w:t>Controle por competência.</w:t>
      </w:r>
    </w:p>
    <w:p w:rsidR="005B0874" w:rsidRDefault="00993076">
      <w:pPr>
        <w:pStyle w:val="Ttulo2"/>
      </w:pPr>
      <w:r>
        <w:t>Módulo 8 – Funcionários</w:t>
      </w:r>
    </w:p>
    <w:p w:rsidR="005B0874" w:rsidRDefault="00993076">
      <w:pPr>
        <w:pStyle w:val="Commarcadores"/>
      </w:pPr>
      <w:r>
        <w:t>Cadastro com Nome, Idade, CPF, PIS, Admissão, Demissão, Função e Valo</w:t>
      </w:r>
      <w:r>
        <w:t>r Mensal.</w:t>
      </w:r>
    </w:p>
    <w:p w:rsidR="005B0874" w:rsidRDefault="00993076">
      <w:pPr>
        <w:pStyle w:val="Commarcadores"/>
      </w:pPr>
      <w:r>
        <w:t>Controle mensal dos valores com edição/exclusão.</w:t>
      </w:r>
    </w:p>
    <w:p w:rsidR="005B0874" w:rsidRDefault="00993076">
      <w:pPr>
        <w:pStyle w:val="Ttulo2"/>
      </w:pPr>
      <w:r>
        <w:t>Módulo 9 – Impostos</w:t>
      </w:r>
    </w:p>
    <w:p w:rsidR="005B0874" w:rsidRDefault="00993076">
      <w:pPr>
        <w:pStyle w:val="Commarcadores"/>
      </w:pPr>
      <w:r>
        <w:t>Cadastro de impostos fixos com Nome, Origem (Federal/Estadual/Municipal), Valor.</w:t>
      </w:r>
    </w:p>
    <w:p w:rsidR="005B0874" w:rsidRDefault="00993076">
      <w:pPr>
        <w:pStyle w:val="Commarcadores"/>
      </w:pPr>
      <w:r>
        <w:t>Controle por competência mensal.</w:t>
      </w:r>
    </w:p>
    <w:p w:rsidR="005B0874" w:rsidRDefault="00993076">
      <w:pPr>
        <w:pStyle w:val="Ttulo2"/>
      </w:pPr>
      <w:r>
        <w:t>Módulo 10 – Outros Custos</w:t>
      </w:r>
    </w:p>
    <w:p w:rsidR="005B0874" w:rsidRDefault="00993076">
      <w:pPr>
        <w:pStyle w:val="Commarcadores"/>
      </w:pPr>
      <w:r>
        <w:t>Cadastro com Nome, Origem e Valor.</w:t>
      </w:r>
    </w:p>
    <w:p w:rsidR="005B0874" w:rsidRDefault="00993076">
      <w:pPr>
        <w:pStyle w:val="Commarcadores"/>
      </w:pPr>
      <w:r>
        <w:t>Co</w:t>
      </w:r>
      <w:r>
        <w:t>ntrole por competência com edição/exclusão.</w:t>
      </w:r>
    </w:p>
    <w:p w:rsidR="005B0874" w:rsidRDefault="00993076">
      <w:pPr>
        <w:pStyle w:val="Ttulo2"/>
      </w:pPr>
      <w:r>
        <w:t>Módulo 11 – Faturamento Geral</w:t>
      </w:r>
    </w:p>
    <w:p w:rsidR="005B0874" w:rsidRDefault="00993076">
      <w:pPr>
        <w:pStyle w:val="Commarcadores"/>
      </w:pPr>
      <w:r>
        <w:t>Resumo completo por competência selecionada: médicos, vendedores, prestadores, funcionários, impostos e outros custos.</w:t>
      </w:r>
    </w:p>
    <w:p w:rsidR="005B0874" w:rsidRDefault="00993076">
      <w:pPr>
        <w:pStyle w:val="Commarcadores"/>
      </w:pPr>
      <w:r>
        <w:t>Exibição de receita total e cálculo do lucro líquido.</w:t>
      </w:r>
    </w:p>
    <w:p w:rsidR="005B0874" w:rsidRDefault="00993076">
      <w:pPr>
        <w:pStyle w:val="Commarcadores"/>
      </w:pPr>
      <w:r>
        <w:t>Comparati</w:t>
      </w:r>
      <w:r>
        <w:t>vos mensais e exportação.</w:t>
      </w:r>
    </w:p>
    <w:p w:rsidR="005B0874" w:rsidRDefault="00993076">
      <w:pPr>
        <w:pStyle w:val="Ttulo2"/>
      </w:pPr>
      <w:r>
        <w:t>Módulo 12 – Configurações da Empresa Prestadora</w:t>
      </w:r>
    </w:p>
    <w:p w:rsidR="005B0874" w:rsidRDefault="00993076">
      <w:pPr>
        <w:pStyle w:val="Commarcadores"/>
      </w:pPr>
      <w:r>
        <w:t>Cadastro único da Medical Laudos com razão social, CNPJ, endereço, contatos, inscrições e observações.</w:t>
      </w:r>
    </w:p>
    <w:p w:rsidR="005B0874" w:rsidRDefault="00993076">
      <w:pPr>
        <w:pStyle w:val="Commarcadores"/>
      </w:pPr>
      <w:r>
        <w:t>Edição de dados permitida.</w:t>
      </w:r>
    </w:p>
    <w:p w:rsidR="005B0874" w:rsidRDefault="00993076">
      <w:pPr>
        <w:pStyle w:val="Ttulo2"/>
      </w:pPr>
      <w:r>
        <w:t>Recurso Especial – Controle por Competência Mensal</w:t>
      </w:r>
    </w:p>
    <w:p w:rsidR="005B0874" w:rsidRDefault="00993076">
      <w:pPr>
        <w:pStyle w:val="Commarcadores"/>
      </w:pPr>
      <w:r>
        <w:t>Importações mensais armazenadas como períodos financeiros consolidados.</w:t>
      </w:r>
    </w:p>
    <w:p w:rsidR="005B0874" w:rsidRDefault="00993076">
      <w:pPr>
        <w:pStyle w:val="Commarcadores"/>
      </w:pPr>
      <w:r>
        <w:t>Todas as telas permitem navegação por mês.</w:t>
      </w:r>
    </w:p>
    <w:p w:rsidR="005B0874" w:rsidRDefault="00993076">
      <w:pPr>
        <w:pStyle w:val="Commarcadores"/>
      </w:pPr>
      <w:r>
        <w:t>Histórico completo e permanente com possibilidade de reimportação de meses anteriores.</w:t>
      </w:r>
    </w:p>
    <w:sectPr w:rsidR="005B087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Numerad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Numerad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Commarcador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Commarcador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B0874"/>
    <w:rsid w:val="00993076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805D47C1-C4D7-4431-9817-8F704D8D5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618BF"/>
  </w:style>
  <w:style w:type="paragraph" w:styleId="Rodap">
    <w:name w:val="footer"/>
    <w:basedOn w:val="Normal"/>
    <w:link w:val="Rodap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618BF"/>
  </w:style>
  <w:style w:type="paragraph" w:styleId="SemEspaament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har">
    <w:name w:val="Título 1 Char"/>
    <w:basedOn w:val="Fontepargpadro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grafoda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unhideWhenUsed/>
    <w:rsid w:val="00AA1D8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AA1D8D"/>
  </w:style>
  <w:style w:type="paragraph" w:styleId="Corpodetexto2">
    <w:name w:val="Body Text 2"/>
    <w:basedOn w:val="Normal"/>
    <w:link w:val="Corpodetexto2Char"/>
    <w:uiPriority w:val="99"/>
    <w:unhideWhenUsed/>
    <w:rsid w:val="00AA1D8D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AA1D8D"/>
  </w:style>
  <w:style w:type="paragraph" w:styleId="Corpodetexto3">
    <w:name w:val="Body Text 3"/>
    <w:basedOn w:val="Normal"/>
    <w:link w:val="Corpodetexto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Commarcador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Commarcador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Commarcador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Numerada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Numerada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Numerada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adecontinuao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adecontinuao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adecontinuao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demacro">
    <w:name w:val="macro"/>
    <w:link w:val="Textodemacro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demacroChar">
    <w:name w:val="Texto de macro Char"/>
    <w:basedOn w:val="Fontepargpadro"/>
    <w:link w:val="Textodemacro"/>
    <w:uiPriority w:val="99"/>
    <w:rsid w:val="0029639D"/>
    <w:rPr>
      <w:rFonts w:ascii="Courier" w:hAnsi="Courier"/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FC693F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FC693F"/>
    <w:rPr>
      <w:i/>
      <w:iCs/>
      <w:color w:val="000000" w:themeColor="tex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orte">
    <w:name w:val="Strong"/>
    <w:basedOn w:val="Fontepargpadro"/>
    <w:uiPriority w:val="22"/>
    <w:qFormat/>
    <w:rsid w:val="00FC693F"/>
    <w:rPr>
      <w:b/>
      <w:bCs/>
    </w:rPr>
  </w:style>
  <w:style w:type="character" w:styleId="nfase">
    <w:name w:val="Emphasis"/>
    <w:basedOn w:val="Fontepargpadro"/>
    <w:uiPriority w:val="20"/>
    <w:qFormat/>
    <w:rsid w:val="00FC693F"/>
    <w:rPr>
      <w:i/>
      <w:iCs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C693F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FC693F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FC693F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FC693F"/>
    <w:rPr>
      <w:smallCaps/>
      <w:color w:val="C0504D" w:themeColor="accent2"/>
      <w:u w:val="single"/>
    </w:rPr>
  </w:style>
  <w:style w:type="character" w:styleId="RefernciaIntensa">
    <w:name w:val="Intense Reference"/>
    <w:basedOn w:val="Fontepargpadro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Fontepargpadro"/>
    <w:uiPriority w:val="33"/>
    <w:qFormat/>
    <w:rsid w:val="00FC693F"/>
    <w:rPr>
      <w:b/>
      <w:bCs/>
      <w:smallCaps/>
      <w:spacing w:val="5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elacomgrade">
    <w:name w:val="Table Grid"/>
    <w:basedOn w:val="Tabe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mentoClaro">
    <w:name w:val="Light Shading"/>
    <w:basedOn w:val="Tabe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mentoClaro-nfase1">
    <w:name w:val="Light Shading Accent 1"/>
    <w:basedOn w:val="Tabe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mentoClaro-nfase2">
    <w:name w:val="Light Shading Accent 2"/>
    <w:basedOn w:val="Tabe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mentoClaro-nfase3">
    <w:name w:val="Light Shading Accent 3"/>
    <w:basedOn w:val="Tabe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mentoClaro-nfase4">
    <w:name w:val="Light Shading Accent 4"/>
    <w:basedOn w:val="Tabe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mentoClaro-nfase5">
    <w:name w:val="Light Shading Accent 5"/>
    <w:basedOn w:val="Tabe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mentoClaro-nfase6">
    <w:name w:val="Light Shading Accent 6"/>
    <w:basedOn w:val="Tabe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e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e3">
    <w:name w:val="Light List Accent 3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e4">
    <w:name w:val="Light List Accent 4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e5">
    <w:name w:val="Light List Accent 5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e6">
    <w:name w:val="Light List Accent 6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adeClara">
    <w:name w:val="Light Grid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adeClara-nfase1">
    <w:name w:val="Light Grid Accent 1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adeClara-nfase2">
    <w:name w:val="Light Grid Accent 2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adeClara-nfase3">
    <w:name w:val="Light Grid Accent 3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adeClara-nfase4">
    <w:name w:val="Light Grid Accent 4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adeClara-nfase5">
    <w:name w:val="Light Grid Accent 5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adeClara-nfase6">
    <w:name w:val="Light Grid Accent 6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mentoMdio1">
    <w:name w:val="Medium Shading 1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1">
    <w:name w:val="Medium Shading 1 Accent 1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2">
    <w:name w:val="Medium Shading 1 Accent 2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3">
    <w:name w:val="Medium Shading 1 Accent 3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4">
    <w:name w:val="Medium Shading 1 Accent 4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5">
    <w:name w:val="Medium Shading 1 Accent 5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6">
    <w:name w:val="Medium Shading 1 Accent 6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2">
    <w:name w:val="Medium Shading 2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1">
    <w:name w:val="Medium Shading 2 Accent 1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2">
    <w:name w:val="Medium Shading 2 Accent 2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3">
    <w:name w:val="Medium Shading 2 Accent 3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4">
    <w:name w:val="Medium Shading 2 Accent 4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5">
    <w:name w:val="Medium Shading 2 Accent 5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6">
    <w:name w:val="Medium Shading 2 Accent 6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dia1">
    <w:name w:val="Medium List 1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dia1-nfase1">
    <w:name w:val="Medium List 1 Accent 1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dia1-nfase2">
    <w:name w:val="Medium List 1 Accent 2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dia1-nfase3">
    <w:name w:val="Medium List 1 Accent 3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dia1-nfase4">
    <w:name w:val="Medium List 1 Accent 4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dia1-nfase5">
    <w:name w:val="Medium List 1 Accent 5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dia1-nfase6">
    <w:name w:val="Medium List 1 Accent 6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dia2">
    <w:name w:val="Medium List 2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1">
    <w:name w:val="Medium List 2 Accent 1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2">
    <w:name w:val="Medium List 2 Accent 2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3">
    <w:name w:val="Medium List 2 Accent 3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4">
    <w:name w:val="Medium List 2 Accent 4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5">
    <w:name w:val="Medium List 2 Accent 5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6">
    <w:name w:val="Medium List 2 Accent 6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adeMdia1">
    <w:name w:val="Medium Grid 1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Mdia1-nfase1">
    <w:name w:val="Medium Grid 1 Accent 1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adeMdia1-nfase2">
    <w:name w:val="Medium Grid 1 Accent 2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adeMdia1-nfase3">
    <w:name w:val="Medium Grid 1 Accent 3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adeMdia1-nfase4">
    <w:name w:val="Medium Grid 1 Accent 4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adeMdia1-nfase5">
    <w:name w:val="Medium Grid 1 Accent 5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adeMdia1-nfase6">
    <w:name w:val="Medium Grid 1 Accent 6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adeMdia2">
    <w:name w:val="Medium Grid 2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1">
    <w:name w:val="Medium Grid 2 Accent 1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2">
    <w:name w:val="Medium Grid 2 Accent 2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3">
    <w:name w:val="Medium Grid 2 Accent 3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4">
    <w:name w:val="Medium Grid 2 Accent 4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5">
    <w:name w:val="Medium Grid 2 Accent 5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6">
    <w:name w:val="Medium Grid 2 Accent 6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3">
    <w:name w:val="Medium Grid 3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adeMdia3-nfase1">
    <w:name w:val="Medium Grid 3 Accent 1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adeMdia3-nfase2">
    <w:name w:val="Medium Grid 3 Accent 2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adeMdia3-nfase3">
    <w:name w:val="Medium Grid 3 Accent 3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adeMdia3-nfase4">
    <w:name w:val="Medium Grid 3 Accent 4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adeMdia3-nfase5">
    <w:name w:val="Medium Grid 3 Accent 5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adeMdia3-nfase6">
    <w:name w:val="Medium Grid 3 Accent 6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Escura">
    <w:name w:val="Dark List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Escura-nfase1">
    <w:name w:val="Dark List Accent 1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Escura-nfase2">
    <w:name w:val="Dark List Accent 2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Escura-nfase3">
    <w:name w:val="Dark List Accent 3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Escura-nfase4">
    <w:name w:val="Dark List Accent 4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Escura-nfase5">
    <w:name w:val="Dark List Accent 5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Escura-nfase6">
    <w:name w:val="Dark List Accent 6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mentoColorido">
    <w:name w:val="Colorful Shading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Escuro-nfase1">
    <w:name w:val="Colorful Shading Accent 1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2">
    <w:name w:val="Colorful Shading Accent 2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3">
    <w:name w:val="Colorful Shading Accent 3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mentoColorido-nfase4">
    <w:name w:val="Colorful Shading Accent 4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5">
    <w:name w:val="Colorful Shading Accent 5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6">
    <w:name w:val="Colorful Shading Accent 6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Colorida">
    <w:name w:val="Colorful List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Colorida-nfase1">
    <w:name w:val="Colorful List Accent 1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Colorida-nfase2">
    <w:name w:val="Colorful List Accent 2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Colorida-nfase3">
    <w:name w:val="Colorful List Accent 3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Colorida-nfase4">
    <w:name w:val="Colorful List Accent 4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Colorida-nfase5">
    <w:name w:val="Colorful List Accent 5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Colorida-nfase6">
    <w:name w:val="Colorful List Accent 6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adeColorida">
    <w:name w:val="Colorful Grid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Colorida-nfase1">
    <w:name w:val="Colorful Grid Accent 1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adeColorida-nfase2">
    <w:name w:val="Colorful Grid Accent 2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adeColorida-nfase3">
    <w:name w:val="Colorful Grid Accent 3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adeColorida-nfase4">
    <w:name w:val="Colorful Grid Accent 4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adeColorida-nfase5">
    <w:name w:val="Colorful Grid Accent 5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adeColorida-nfase6">
    <w:name w:val="Colorful Grid Accent 6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6B28F2B-C751-4D00-9CB6-E71C903A3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2966</Characters>
  <Application>Microsoft Office Word</Application>
  <DocSecurity>0</DocSecurity>
  <Lines>24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3508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Rafael Hissa</cp:lastModifiedBy>
  <cp:revision>2</cp:revision>
  <dcterms:created xsi:type="dcterms:W3CDTF">2025-06-28T21:33:00Z</dcterms:created>
  <dcterms:modified xsi:type="dcterms:W3CDTF">2025-06-28T21:33:00Z</dcterms:modified>
  <cp:category/>
</cp:coreProperties>
</file>